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following quadratic equation in general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1pt;width:73.5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7" type="#_x0000_t75" style="height:21pt;width:71.2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8" type="#_x0000_t75" style="height:21pt;width:76.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9" type="#_x0000_t75" style="height:21pt;width:82.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0" type="#_x0000_t75" style="height:21pt;width:84.7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1" type="#_x0000_t75" style="height:21pt;width:91.5pt">
                        <v:imagedata r:id="rId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4:58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quadratic equation in general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32" type="#_x0000_t75" style="height:21pt;width:57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3" type="#_x0000_t75" style="height:21pt;width:67.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4" type="#_x0000_t75" style="height:21pt;width:73.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5" type="#_x0000_t75" style="height:21pt;width:73.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6" type="#_x0000_t75" style="height:21pt;width:82.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7" type="#_x0000_t75" style="height:21pt;width:73.5pt">
                        <v:imagedata r:id="rId1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9:11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quadratic equation in general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38" type="#_x0000_t75" style="height:19.5pt;width:46.5pt">
                  <v:imagedata r:id="rId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9" type="#_x0000_t75" style="height:21pt;width:57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0" type="#_x0000_t75" style="height:21pt;width:57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1" type="#_x0000_t75" style="height:21pt;width:63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2" type="#_x0000_t75" style="height:21pt;width:63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3" type="#_x0000_t75" style="height:21pt;width:1in">
                        <v:imagedata r:id="rId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9:11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following quadratic equation in general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44" type="#_x0000_t75" style="height:21pt;width:78pt">
                  <v:imagedata r:id="rId2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5" type="#_x0000_t75" style="height:21pt;width:84.7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6" type="#_x0000_t75" style="height:21pt;width:90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7" type="#_x0000_t75" style="height:21pt;width:70.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8" type="#_x0000_t75" style="height:21pt;width:64.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9" type="#_x0000_t75" style="height:21pt;width:82.5pt">
                        <v:imagedata r:id="rId2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5:00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quadratic equation in general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50" type="#_x0000_t75" style="height:21pt;width:52.5pt">
                  <v:imagedata r:id="rId2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1" type="#_x0000_t75" style="height:21pt;width:68.2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2" type="#_x0000_t75" style="height:21pt;width:68.2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3" type="#_x0000_t75" style="height:21pt;width:62.2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4" type="#_x0000_t75" style="height:21pt;width:68.2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5" type="#_x0000_t75" style="height:21pt;width:68.25pt">
                        <v:imagedata r:id="rId3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2:14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following quadratic equation in general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+ 7)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- 10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6" type="#_x0000_t75" style="height:21pt;width:77.25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7" type="#_x0000_t75" style="height:21pt;width:77.2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8" type="#_x0000_t75" style="height:21pt;width:77.25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9" type="#_x0000_t75" style="height:21pt;width:65.25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0" type="#_x0000_t75" style="height:21pt;width:65.25pt">
                        <v:imagedata r:id="rId3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5:02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quadratic equation in general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61" type="#_x0000_t75" style="height:21pt;width:81.75pt">
                  <v:imagedata r:id="rId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2" type="#_x0000_t75" style="height:21pt;width:73.5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3" type="#_x0000_t75" style="height:21pt;width:82.5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4" type="#_x0000_t75" style="height:21pt;width:73.5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5" type="#_x0000_t75" style="height:21pt;width:73.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6" type="#_x0000_t75" style="height:21pt;width:73.5pt">
                        <v:imagedata r:id="rId4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2:30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quadratic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67" type="#_x0000_t75" style="height:21pt;width:63pt">
                  <v:imagedata r:id="rId4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0, 4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68" type="#_x0000_t75" style="height:31.5pt;width:22.5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69" type="#_x0000_t75" style="height:15pt;width:15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70" type="#_x0000_t75" style="height:31.5pt;width:13.5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71" type="#_x0000_t75" style="height:31.5pt;width:22.5pt">
                        <v:imagedata r:id="rId4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2:36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quadratic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72" type="#_x0000_t75" style="height:21pt;width:57pt">
                  <v:imagedata r:id="rId4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73" type="#_x0000_t75" style="height:31.5pt;width:22.5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4" type="#_x0000_t75" style="height:31.5pt;width:30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75" type="#_x0000_t75" style="height:31.5pt;width:13.5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76" type="#_x0000_t75" style="height:31.5pt;width:22.5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7" type="#_x0000_t75" style="height:31.5pt;width:39pt">
                        <v:imagedata r:id="rId5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2:39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quadratic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78" type="#_x0000_t75" style="height:21pt;width:80.25pt">
                  <v:imagedata r:id="rId5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-3, 7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10, 7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-3, 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 -7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1:01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quadratic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79" type="#_x0000_t75" style="height:21pt;width:80.25pt">
                  <v:imagedata r:id="rId5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0" type="#_x0000_t75" style="height:15pt;width:13.5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1" type="#_x0000_t75" style="height:15pt;width:15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2" type="#_x0000_t75" style="height:31.5pt;width:13.5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3" type="#_x0000_t75" style="height:31.5pt;width:22.5pt">
                        <v:imagedata r:id="rId5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1:04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​Solve the following quadratic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84" type="#_x0000_t75" style="height:19.5pt;width:84.75pt">
                  <v:imagedata r:id="rId5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–5,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5" type="#_x0000_t75" style="height:24.75pt;width:5.25pt">
                        <v:imagedata r:id="rId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6" type="#_x0000_t75" style="height:24.75pt;width:11.25pt">
                        <v:imagedata r:id="rId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7" type="#_x0000_t75" style="height:24.75pt;width:11.25pt">
                        <v:imagedata r:id="rId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8" type="#_x0000_t75" style="height:24.75pt;width:5.25pt">
                        <v:imagedata r:id="rId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1:23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2:50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quadratic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89" type="#_x0000_t75" style="height:21pt;width:57.75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-3, 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 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-3, 7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 -7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3:19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quadratic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90" type="#_x0000_t75" style="height:21pt;width:66pt">
                  <v:imagedata r:id="rId6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-2, 6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8, 12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-2, 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 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2, 6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3:21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quadratic equation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91" type="#_x0000_t75" style="height:31.5pt;width:81pt">
                  <v:imagedata r:id="rId6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-7, 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7, 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7, 14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-7, 14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-7, 7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3:30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 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92" type="#_x0000_t75" style="height:18pt;width:32.25pt">
                  <v:imagedata r:id="rId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093" type="#_x0000_t75" style="height:30pt;width:20.25pt">
                        <v:imagedata r:id="rId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4" type="#_x0000_t75" style="height:13.5pt;width:14.25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5" type="#_x0000_t75" style="height:13.5pt;width:12.75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6" type="#_x0000_t75" style="height:13.5pt;width:18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7" type="#_x0000_t75" style="height:13.5pt;width:5.25pt">
                        <v:imagedata r:id="rId6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2:17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 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98" type="#_x0000_t75" style="height:19.5pt;width:36pt">
                  <v:imagedata r:id="rId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9" type="#_x0000_t75" style="height:21pt;width:42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00" type="#_x0000_t75" style="height:21pt;width:31.5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01" type="#_x0000_t75" style="height:37.5pt;width:39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02" type="#_x0000_t75" style="height:21pt;width:37.5pt">
                        <v:imagedata r:id="rId7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3:32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 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03" type="#_x0000_t75" style="height:21pt;width:41.25pt">
                  <v:imagedata r:id="rId7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4" type="#_x0000_t75" style="height:13.5pt;width:27pt">
                        <v:imagedata r:id="rId7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±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05" type="#_x0000_t75" style="height:13.5pt;width:27pt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06" type="#_x0000_t75" style="height:19.5pt;width:17.25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07" type="#_x0000_t75" style="height:19.5pt;width:17.2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8" type="#_x0000_t75" style="height:13.5pt;width:27pt">
                        <v:imagedata r:id="rId7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3:33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equation 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09" type="#_x0000_t75" style="height:19.5pt;width:46.5pt">
                  <v:imagedata r:id="rId7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10" type="#_x0000_t75" style="height:24.75pt;width:16.5pt">
                        <v:imagedata r:id="rId8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11" type="#_x0000_t75" style="height:24.75pt;width:21.75pt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12" type="#_x0000_t75" style="height:24.75pt;width:16.5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13" type="#_x0000_t75" style="height:24.75pt;width:11.2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14" type="#_x0000_t75" style="height:24.75pt;width:16.5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15" type="#_x0000_t75" style="height:24.75pt;width:11.25pt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16" type="#_x0000_t75" style="height:24.75pt;width:11.25pt">
                        <v:imagedata r:id="rId8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17" type="#_x0000_t75" style="height:24.75pt;width:16.5pt">
                        <v:imagedata r:id="rId8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3:20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4/9/2021 7:58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 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18" type="#_x0000_t75" style="height:21pt;width:46.5pt">
                  <v:imagedata r:id="rId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19" type="#_x0000_t75" style="height:21pt;width:25.5pt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0" type="#_x0000_t75" style="height:13.5pt;width:21pt">
                        <v:imagedata r:id="rId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±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121" type="#_x0000_t75" style="height:13.5pt;width:21pt">
                        <v:imagedata r:id="rId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22" type="#_x0000_t75" style="height:21pt;width:31.5pt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±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123" type="#_x0000_t75" style="height:13.5pt;width:21pt">
                        <v:imagedata r:id="rId8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3:36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 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24" type="#_x0000_t75" style="height:21pt;width:46.5pt">
                  <v:imagedata r:id="rId9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125" type="#_x0000_t75" style="height:19.5pt;width:25.5pt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26" type="#_x0000_t75" style="height:13.5pt;width:14.25pt">
                        <v:imagedata r:id="rId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127" type="#_x0000_t75" style="height:19.5pt;width:31.5pt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8" type="#_x0000_t75" style="height:13.5pt;width:20.25pt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29" type="#_x0000_t75" style="height:13.5pt;width:6pt">
                        <v:imagedata r:id="rId9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3:37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 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30" type="#_x0000_t75" style="height:21pt;width:52.5pt">
                  <v:imagedata r:id="rId9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31" type="#_x0000_t75" style="height:21pt;width:34.5pt">
                        <v:imagedata r:id="rId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32" type="#_x0000_t75" style="height:21pt;width:43.5pt">
                        <v:imagedata r:id="rId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33" type="#_x0000_t75" style="height:21pt;width:43.5pt">
                        <v:imagedata r:id="rId1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34" type="#_x0000_t75" style="height:21pt;width:33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35" type="#_x0000_t75" style="height:21pt;width:42pt">
                        <v:imagedata r:id="rId10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3:39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Solve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136" type="#_x0000_t75" style="height:19.5pt;width:66pt">
                  <v:imagedata r:id="rId10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7" type="#_x0000_t75" style="height:37.5pt;width:130.5pt">
                        <v:imagedata r:id="rId1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4,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38" type="#_x0000_t75" style="height:24.75pt;width:16.5pt">
                        <v:imagedata r:id="rId1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9" type="#_x0000_t75" style="height:37.5pt;width:120pt">
                        <v:imagedata r:id="rId1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40" type="#_x0000_t75" style="height:37.5pt;width:1in">
                        <v:imagedata r:id="rId1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4:31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4/9/2021 8:00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 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41" type="#_x0000_t75" style="height:21pt;width:64.5pt">
                  <v:imagedata r:id="rId10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 ±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42" type="#_x0000_t75" style="height:13.5pt;width:27pt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​-3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43" type="#_x0000_t75" style="height:13.5pt;width:27pt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​-3 ±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44" type="#_x0000_t75" style="height:13.5pt;width:27pt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45" type="#_x0000_t75" style="height:21pt;width:42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​-3 -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46" type="#_x0000_t75" style="height:13.5pt;width:27pt">
                        <v:imagedata r:id="rId10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3:43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 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47" type="#_x0000_t75" style="height:21pt;width:87pt">
                  <v:imagedata r:id="rId1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0"/>
                    </w:rPr>
                    <w:pict>
                      <v:shape id="_x0000_i1148" type="#_x0000_t75" style="height:12pt;width:5.25pt">
                        <v:imagedata r:id="rId1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"/>
                      <w:sz w:val="22"/>
                      <w:szCs w:val="22"/>
                      <w:bdr w:val="nil"/>
                      <w:rtl w:val="0"/>
                    </w:rPr>
                    <w:pict>
                      <v:shape id="_x0000_i1149" type="#_x0000_t75" style="height:12pt;width:5.25pt">
                        <v:imagedata r:id="rId1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4:02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equation 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50" type="#_x0000_t75" style="height:19.5pt;width:80.25pt">
                  <v:imagedata r:id="rId11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51" type="#_x0000_t75" style="height:24.75pt;width:11.25pt">
                        <v:imagedata r:id="rId1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52" type="#_x0000_t75" style="height:24.75pt;width:11.25pt">
                        <v:imagedata r:id="rId1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53" type="#_x0000_t75" style="height:24.75pt;width:11.25pt">
                        <v:imagedata r:id="rId1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54" type="#_x0000_t75" style="height:24.75pt;width:5.25pt">
                        <v:imagedata r:id="rId1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5:27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4/9/2021 8:03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quadratic equation by completing the square.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55" type="#_x0000_t75" style="height:21pt;width:74.25pt">
                  <v:imagedata r:id="rId1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-6, 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6, 3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-6, 3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​6,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18, -3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3:05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following quadratic equation by completing the square.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56" type="#_x0000_t75" style="height:21pt;width:83.25pt">
                  <v:imagedata r:id="rId1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–2,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–2,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8,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2,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18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4:47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quadratic equation by completing the square.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57" type="#_x0000_t75" style="height:21pt;width:68.25pt">
                  <v:imagedata r:id="rId1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4, 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4, 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-4, 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-4, 3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4, 3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4:52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​Solve the following quadratic equation by completing the square.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158" type="#_x0000_t75" style="height:19.5pt;width:69pt">
                  <v:imagedata r:id="rId12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59" type="#_x0000_t75" style="height:24.75pt;width:5.25pt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60" type="#_x0000_t75" style="height:24.75pt;width:11.25pt">
                        <v:imagedata r:id="rId1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61" type="#_x0000_t75" style="height:24.75pt;width:5.25pt">
                        <v:imagedata r:id="rId12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62" type="#_x0000_t75" style="height:24.75pt;width:5.25pt">
                        <v:imagedata r:id="rId1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63" type="#_x0000_t75" style="height:24.75pt;width:11.25pt">
                        <v:imagedata r:id="rId12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64" type="#_x0000_t75" style="height:24.75pt;width:11.25pt">
                        <v:imagedata r:id="rId1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–8, –3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6:14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3:06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Rewrite the quadratic portion of the algebraic expression as the sum or difference of two squares by completing the square.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65" type="#_x0000_t75" style="height:31.5pt;width:57pt">
                  <v:imagedata r:id="rId12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6" type="#_x0000_t75" style="height:31.5pt;width:58.5pt">
                        <v:imagedata r:id="rId1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7" type="#_x0000_t75" style="height:31.5pt;width:58.5pt">
                        <v:imagedata r:id="rId1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8" type="#_x0000_t75" style="height:31.5pt;width:58.5pt">
                        <v:imagedata r:id="rId1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9" type="#_x0000_t75" style="height:31.5pt;width:58.5pt">
                        <v:imagedata r:id="rId1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0" type="#_x0000_t75" style="height:31.5pt;width:58.5pt">
                        <v:imagedata r:id="rId1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5:05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Rewrite the quadratic portion of the algebraic expression as the sum or difference of two squares by completing the square.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71" type="#_x0000_t75" style="height:31.5pt;width:69pt">
                  <v:imagedata r:id="rId13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2" type="#_x0000_t75" style="height:31.5pt;width:64.5pt">
                        <v:imagedata r:id="rId1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3" type="#_x0000_t75" style="height:31.5pt;width:64.5pt">
                        <v:imagedata r:id="rId1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4" type="#_x0000_t75" style="height:31.5pt;width:64.5pt">
                        <v:imagedata r:id="rId1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5" type="#_x0000_t75" style="height:31.5pt;width:64.5pt">
                        <v:imagedata r:id="rId1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6" type="#_x0000_t75" style="height:31.5pt;width:64.5pt">
                        <v:imagedata r:id="rId13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3:08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Rewrite the quadratic portion of the algebraic expression as the sum or difference of two squares by completing the square.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77" type="#_x0000_t75" style="height:31.5pt;width:57pt">
                  <v:imagedata r:id="rId13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8" type="#_x0000_t75" style="height:31.5pt;width:58.5pt">
                        <v:imagedata r:id="rId1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9" type="#_x0000_t75" style="height:31.5pt;width:58.5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0" type="#_x0000_t75" style="height:31.5pt;width:58.5pt">
                        <v:imagedata r:id="rId1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1" type="#_x0000_t75" style="height:31.5pt;width:58.5pt">
                        <v:imagedata r:id="rId1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2" type="#_x0000_t75" style="height:31.5pt;width:58.5pt">
                        <v:imagedata r:id="rId14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5:13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Rewrite the quadratic portion of the algebraic expression as the sum or difference of two squares by completing the square.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183" type="#_x0000_t75" style="height:33pt;width:58.5pt">
                  <v:imagedata r:id="rId14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84" type="#_x0000_t75" style="height:33pt;width:76.5pt">
                        <v:imagedata r:id="rId1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85" type="#_x0000_t75" style="height:33pt;width:76.5pt">
                        <v:imagedata r:id="rId1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86" type="#_x0000_t75" style="height:33pt;width:76.5pt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87" type="#_x0000_t75" style="height:33pt;width:76.5pt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88" type="#_x0000_t75" style="height:33pt;width:76.5pt">
                        <v:imagedata r:id="rId14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5:16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Rewrite the quadratic portion of the algebraic expression as the sum or difference of two squares by completing the square.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189" type="#_x0000_t75" style="height:33pt;width:75pt">
                  <v:imagedata r:id="rId14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90" type="#_x0000_t75" style="height:33pt;width:76.5pt">
                        <v:imagedata r:id="rId15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91" type="#_x0000_t75" style="height:33pt;width:76.5pt">
                        <v:imagedata r:id="rId15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92" type="#_x0000_t75" style="height:33pt;width:76.5pt">
                        <v:imagedata r:id="rId15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93" type="#_x0000_t75" style="height:33pt;width:76.5pt">
                        <v:imagedata r:id="rId15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94" type="#_x0000_t75" style="height:33pt;width:76.5pt">
                        <v:imagedata r:id="rId15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5:27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graph the equation. Use the graph to approximate 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95" type="#_x0000_t75" style="height:21pt;width:70.5pt">
                  <v:imagedata r:id="rId15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6" type="#_x0000_t75" style="height:3in;width:3in">
                        <v:imagedata r:id="rId15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0, –4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7" type="#_x0000_t75" style="height:3in;width:3in">
                        <v:imagedata r:id="rId15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8" type="#_x0000_t75" style="height:3in;width:3in">
                        <v:imagedata r:id="rId15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–4,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9" type="#_x0000_t75" style="height:3in;width:3in">
                        <v:imagedata r:id="rId15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00" type="#_x0000_t75" style="height:3in;width:3in">
                        <v:imagedata r:id="rId15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–4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5:26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graph the equation. Use the graph to approximate 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01" type="#_x0000_t75" style="height:21pt;width:70.5pt">
                  <v:imagedata r:id="rId15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02" type="#_x0000_t75" style="height:3in;width:3in">
                        <v:imagedata r:id="rId15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3, 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03" type="#_x0000_t75" style="height:3in;width:3in">
                        <v:imagedata r:id="rId1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04" type="#_x0000_t75" style="height:3in;width:3in">
                        <v:imagedata r:id="rId15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4, 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05" type="#_x0000_t75" style="height:3in;width:3in">
                        <v:imagedata r:id="rId15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06" type="#_x0000_t75" style="height:3in;width:3in">
                        <v:imagedata r:id="rId1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4,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5:30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graph the equation. Use the graph to approximate 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07" type="#_x0000_t75" style="height:21pt;width:73.5pt">
                  <v:imagedata r:id="rId15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08" type="#_x0000_t75" style="height:3in;width:3in">
                        <v:imagedata r:id="rId16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3, 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09" type="#_x0000_t75" style="height:3in;width:3in">
                        <v:imagedata r:id="rId16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4, 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10" type="#_x0000_t75" style="height:3in;width:3in">
                        <v:imagedata r:id="rId16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11" type="#_x0000_t75" style="height:3in;width:3in">
                        <v:imagedata r:id="rId16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3,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12" type="#_x0000_t75" style="height:3in;width:3in">
                        <v:imagedata r:id="rId16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3, 4, 5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5:34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graph the equation. Use the graph to approximate 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13" type="#_x0000_t75" style="height:21pt;width:69pt">
                  <v:imagedata r:id="rId1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14" type="#_x0000_t75" style="height:3in;width:3in">
                        <v:imagedata r:id="rId16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15" type="#_x0000_t75" style="height:3in;width:3in">
                        <v:imagedata r:id="rId16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16" type="#_x0000_t75" style="height:3in;width:3in">
                        <v:imagedata r:id="rId16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17" type="#_x0000_t75" style="height:3in;width:3in">
                        <v:imagedata r:id="rId16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18" type="#_x0000_t75" style="height:3in;width:3in">
                        <v:imagedata r:id="rId16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−3, 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−1, 1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5:46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graph the equation. Use the graph to approximate 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19" type="#_x0000_t75" style="height:21pt;width:69pt">
                  <v:imagedata r:id="rId16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0" type="#_x0000_t75" style="height:3in;width:3in">
                        <v:imagedata r:id="rId16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−1, 1, 3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1" type="#_x0000_t75" style="height:3in;width:3in">
                        <v:imagedata r:id="rId16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2" type="#_x0000_t75" style="height:3in;width:3in">
                        <v:imagedata r:id="rId16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1, 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3" type="#_x0000_t75" style="height:3in;width:3in">
                        <v:imagedata r:id="rId16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4" type="#_x0000_t75" style="height:3in;width:3in">
                        <v:imagedata r:id="rId16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1, 3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​Use the Quadratic Formula to 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25" type="#_x0000_t75" style="height:19.5pt;width:88.5pt">
                  <v:imagedata r:id="rId1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226" type="#_x0000_t75" style="height:37.5pt;width:126pt">
                        <v:imagedata r:id="rId1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227" type="#_x0000_t75" style="height:37.5pt;width:126pt">
                        <v:imagedata r:id="rId1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228" type="#_x0000_t75" style="height:37.5pt;width:126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229" type="#_x0000_t75" style="height:37.5pt;width:126pt">
                        <v:imagedata r:id="rId1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230" type="#_x0000_t75" style="height:37.5pt;width:135.75pt">
                        <v:imagedata r:id="rId17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1:14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5:38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Quadratic Formula to 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31" type="#_x0000_t75" style="height:21pt;width:83.25pt">
                  <v:imagedata r:id="rId17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11,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2" type="#_x0000_t75" style="height:21pt;width:125.25pt">
                        <v:imagedata r:id="rId1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3" type="#_x0000_t75" style="height:21pt;width:125.25pt">
                        <v:imagedata r:id="rId1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–9,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4" type="#_x0000_t75" style="height:21pt;width:137.25pt">
                        <v:imagedata r:id="rId17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3:54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Quadratic Formula to solve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35" type="#_x0000_t75" style="height:21pt;width:75pt">
                  <v:imagedata r:id="rId17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6" type="#_x0000_t75" style="height:31.5pt;width:28.5pt">
                        <v:imagedata r:id="rId1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7" type="#_x0000_t75" style="height:31.5pt;width:13.5pt">
                        <v:imagedata r:id="rId1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8" type="#_x0000_t75" style="height:31.5pt;width:28.5pt">
                        <v:imagedata r:id="rId1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9" type="#_x0000_t75" style="height:31.5pt;width:19.5pt">
                        <v:imagedata r:id="rId1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0" type="#_x0000_t75" style="height:31.5pt;width:19.5pt">
                        <v:imagedata r:id="rId18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1.4.89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5:48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Quadratic Formula to solve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41" type="#_x0000_t75" style="height:21pt;width:108pt">
                  <v:imagedata r:id="rId18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(Round your answer to three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–4.797,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1.654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–1.274,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–1.652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–2.741,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1.559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–1.475,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–0.999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–3.882,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3.704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1.4.91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5:52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​Use the Quadratic Formula to solve (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2"/>
                <w:szCs w:val="22"/>
                <w:bdr w:val="nil"/>
                <w:rtl w:val="0"/>
              </w:rPr>
              <w:pict>
                <v:shape id="_x0000_i1242" type="#_x0000_t75" style="height:24.75pt;width:5.25pt">
                  <v:imagedata r:id="rId18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–10)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243" type="#_x0000_t75" style="height:37.5pt;width:153.75pt">
                        <v:imagedata r:id="rId1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244" type="#_x0000_t75" style="height:37.5pt;width:154.5pt">
                        <v:imagedata r:id="rId1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245" type="#_x0000_t75" style="height:37.5pt;width:154.5pt">
                        <v:imagedata r:id="rId1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246" type="#_x0000_t75" style="height:37.5pt;width:154.5pt">
                        <v:imagedata r:id="rId1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247" type="#_x0000_t75" style="height:37.5pt;width:154.5pt">
                        <v:imagedata r:id="rId18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2:30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5:59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Quadratic Formula to solve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48" type="#_x0000_t75" style="height:21pt;width:107.25pt">
                  <v:imagedata r:id="rId18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(Round your answer to three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–6.172,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4.711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–2.850,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2.058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–2.649,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1.405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–5.257,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6.761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–4.116,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4.616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4/9/2021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following quadratic equation using any convenient method.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49" type="#_x0000_t75" style="height:19.5pt;width:46.5pt">
                  <v:imagedata r:id="rId18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50" type="#_x0000_t75" style="height:24.75pt;width:16.5pt">
                        <v:imagedata r:id="rId1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51" type="#_x0000_t75" style="height:24.75pt;width:16.5pt">
                        <v:imagedata r:id="rId1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52" type="#_x0000_t75" style="height:24.75pt;width:11.25pt">
                        <v:imagedata r:id="rId1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53" type="#_x0000_t75" style="height:24.75pt;width:16.5pt">
                        <v:imagedata r:id="rId1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–1,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20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3:57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5:14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 using any convenient method.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54" type="#_x0000_t75" style="height:21pt;width:80.25pt">
                  <v:imagedata r:id="rId19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4:11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​Solve the following quadratic equation using any convenient method.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55" type="#_x0000_t75" style="height:19.5pt;width:84.75pt">
                  <v:imagedata r:id="rId19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56" type="#_x0000_t75" style="height:24.75pt;width:16.5pt">
                        <v:imagedata r:id="rId19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57" type="#_x0000_t75" style="height:24.75pt;width:11.25pt">
                        <v:imagedata r:id="rId1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58" type="#_x0000_t75" style="height:24.75pt;width:16.5pt">
                        <v:imagedata r:id="rId1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59" type="#_x0000_t75" style="height:24.75pt;width:11.25pt">
                        <v:imagedata r:id="rId1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60" type="#_x0000_t75" style="height:24.75pt;width:16.5pt">
                        <v:imagedata r:id="rId19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61" type="#_x0000_t75" style="height:24.75pt;width:11.25pt">
                        <v:imagedata r:id="rId19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4:14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4:39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floor of a one-story building is 14 feet longer than it is wide (see figure). The building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has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2,760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square feet of floor space.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0"/>
              </w:rPr>
              <w:pict>
                <v:shape id="_x0000_i1262" type="#_x0000_t75" style="height:94pt;width:174pt">
                  <v:imagedata r:id="rId19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Write a quadratic equation for the area of the floor in terms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 find the length and width of the floor.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+ 14) = 2,760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50 ft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60 ft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+ 14) = 2,760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49 ft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60 ft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+ 14) = 2,760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47 ft and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60 ft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+ 14) = 2,760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48 ft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60 ft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+ 14) = 2,760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46 ft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60 ft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1.4.113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6:52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63" type="#_x0000_t75" style="height:21pt;width:84.75pt">
                  <v:imagedata r:id="rId19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in general form.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64" type="#_x0000_t75" style="height:21pt;width:58.5pt">
                        <v:imagedata r:id="rId2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65" type="#_x0000_t75" style="height:21pt;width:76.5pt">
                        <v:imagedata r:id="rId2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66" type="#_x0000_t75" style="height:21pt;width:76.5pt">
                        <v:imagedata r:id="rId2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67" type="#_x0000_t75" style="height:21pt;width:76.5pt">
                        <v:imagedata r:id="rId2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68" type="#_x0000_t75" style="height:21pt;width:76.5pt">
                        <v:imagedata r:id="rId20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4:56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Solve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69" type="#_x0000_t75" style="height:19.5pt;width:78.75pt">
                  <v:imagedata r:id="rId20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70" type="#_x0000_t75" style="height:24.75pt;width:5.25pt">
                        <v:imagedata r:id="rId2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–4,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71" type="#_x0000_t75" style="height:24.75pt;width:5.25pt">
                        <v:imagedata r:id="rId20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72" type="#_x0000_t75" style="height:24.75pt;width:11.25pt">
                        <v:imagedata r:id="rId2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–2,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2, –2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4:59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following quadratic equation with respect to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by factoring.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73" type="#_x0000_t75" style="height:21pt;width:82.5pt">
                  <v:imagedata r:id="rId20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–9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+ 4 )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9 by extracting square roots.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–3, 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–3, –10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–1, 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0, 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–4, –6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15-22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7:06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74" type="#_x0000_t75" style="height:21pt;width:83.25pt">
                  <v:imagedata r:id="rId20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by completing the square.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75" type="#_x0000_t75" style="height:19.5pt;width:63pt">
                        <v:imagedata r:id="rId2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76" type="#_x0000_t75" style="height:19.5pt;width:57.75pt">
                        <v:imagedata r:id="rId2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77" type="#_x0000_t75" style="height:19.5pt;width:63pt">
                        <v:imagedata r:id="rId2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78" type="#_x0000_t75" style="height:19.5pt;width:57.75pt">
                        <v:imagedata r:id="rId2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79" type="#_x0000_t75" style="height:19.5pt;width:52.5pt">
                        <v:imagedata r:id="rId21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23-32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7:21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Solve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280" type="#_x0000_t75" style="height:19.5pt;width:70.5pt">
                  <v:imagedata r:id="rId2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using the quadratic formula.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81" type="#_x0000_t75" style="height:37.5pt;width:60pt">
                        <v:imagedata r:id="rId2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82" type="#_x0000_t75" style="height:37.5pt;width:52.5pt">
                        <v:imagedata r:id="rId2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83" type="#_x0000_t75" style="height:42pt;width:65.25pt">
                        <v:imagedata r:id="rId2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84" type="#_x0000_t75" style="height:37.5pt;width:65.25pt">
                        <v:imagedata r:id="rId2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85" type="#_x0000_t75" style="height:24.75pt;width:5.25pt">
                        <v:imagedata r:id="rId22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7:23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Solve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286" type="#_x0000_t75" style="height:19.5pt;width:46.5pt">
                  <v:imagedata r:id="rId2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using the quadratic formula.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87" type="#_x0000_t75" style="height:37.5pt;width:65.25pt">
                        <v:imagedata r:id="rId2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88" type="#_x0000_t75" style="height:37.5pt;width:52.5pt">
                        <v:imagedata r:id="rId2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89" type="#_x0000_t75" style="height:42pt;width:65.25pt">
                        <v:imagedata r:id="rId2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90" type="#_x0000_t75" style="height:37.5pt;width:60pt">
                        <v:imagedata r:id="rId2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91" type="#_x0000_t75" style="height:24.75pt;width:11.25pt">
                        <v:imagedata r:id="rId11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7:48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Solve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92" type="#_x0000_t75" style="height:21pt;width:79.5pt">
                  <v:imagedata r:id="rId2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using the quadratic formula. Round answers to the nearest thousandth.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–1.644, 2.862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–1.182, 2.402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–0.732, 2.732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–0.609, 1.732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–0.264, 2.823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​Solve: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93" type="#_x0000_t75" style="height:19.5pt;width:94.5pt">
                  <v:imagedata r:id="rId2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94" type="#_x0000_t75" style="height:24.75pt;width:5.25pt">
                        <v:imagedata r:id="rId2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 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95" type="#_x0000_t75" style="height:24.75pt;width:5.25pt">
                        <v:imagedata r:id="rId20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96" type="#_x0000_t75" style="height:24.75pt;width:5.25pt">
                        <v:imagedata r:id="rId2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–3,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97" type="#_x0000_t75" style="height:24.75pt;width:5.25pt">
                        <v:imagedata r:id="rId2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–3,  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3,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98" type="#_x0000_t75" style="height:24.75pt;width:11.25pt">
                        <v:imagedata r:id="rId20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8:19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3:16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following equation using any convenient method.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99" type="#_x0000_t75" style="height:21pt;width:66pt">
                  <v:imagedata r:id="rId22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–2, 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–2 ± 5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–25, 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–25, 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–5 ± 2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8:52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​Solve the following equation using any convenient method.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​x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–4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+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2"/>
                <w:szCs w:val="22"/>
                <w:bdr w:val="nil"/>
                <w:rtl w:val="0"/>
              </w:rPr>
              <w:pict>
                <v:shape id="_x0000_i1300" type="#_x0000_t75" style="height:24.75pt;width:11.25pt">
                  <v:imagedata r:id="rId2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= 0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–1 ±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301" type="#_x0000_t75" style="height:24.75pt;width:5.25pt">
                        <v:imagedata r:id="rId2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302" type="#_x0000_t75" style="height:13.5pt;width:48.75pt">
                        <v:imagedata r:id="rId2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303" type="#_x0000_t75" style="height:13.5pt;width:42.75pt">
                        <v:imagedata r:id="rId2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304" type="#_x0000_t75" style="height:31.5pt;width:52.5pt">
                        <v:imagedata r:id="rId2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305" type="#_x0000_t75" style="height:13.5pt;width:39pt">
                        <v:imagedata r:id="rId23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1:37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2:11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​Solve the following equation using any convenient method.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306" type="#_x0000_t75" style="height:19.5pt;width:52.5pt">
                  <v:imagedata r:id="rId23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307" type="#_x0000_t75" style="height:24.75pt;width:16.5pt">
                        <v:imagedata r:id="rId2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–7,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308" type="#_x0000_t75" style="height:24.75pt;width:5.25pt">
                        <v:imagedata r:id="rId23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2:14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two quadratic equations having the following solutions.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309" type="#_x0000_t75" style="height:21pt;width:87pt">
                  <v:imagedata r:id="rId23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310" type="#_x0000_t75" style="height:21pt;width:184.5pt">
                        <v:imagedata r:id="rId2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11" type="#_x0000_t75" style="height:19.5pt;width:120pt">
                        <v:imagedata r:id="rId2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12" type="#_x0000_t75" style="height:19.5pt;width:180pt">
                        <v:imagedata r:id="rId2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13" type="#_x0000_t75" style="height:19.5pt;width:174.75pt">
                        <v:imagedata r:id="rId2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14" type="#_x0000_t75" style="height:19.5pt;width:180pt">
                        <v:imagedata r:id="rId24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67-76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9:05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two quadratic equations having the following solutions.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 + 7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4 - 7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15" type="#_x0000_t75" style="height:19.5pt;width:173.25pt">
                        <v:imagedata r:id="rId2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316" type="#_x0000_t75" style="height:27pt;width:171pt">
                        <v:imagedata r:id="rId2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317" type="#_x0000_t75" style="height:27pt;width:176.25pt">
                        <v:imagedata r:id="rId2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318" type="#_x0000_t75" style="height:27pt;width:186pt">
                        <v:imagedata r:id="rId2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319" type="#_x0000_t75" style="height:27pt;width:181.5pt">
                        <v:imagedata r:id="rId24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67-76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1:35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49"/>
      <w:footerReference w:type="default" r:id="rId250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1.4 - Quadratic Equations and Applications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image" Target="media/image215.png" /><Relationship Id="rId219" Type="http://schemas.openxmlformats.org/officeDocument/2006/relationships/image" Target="media/image216.png" /><Relationship Id="rId22" Type="http://schemas.openxmlformats.org/officeDocument/2006/relationships/image" Target="media/image19.png" /><Relationship Id="rId220" Type="http://schemas.openxmlformats.org/officeDocument/2006/relationships/image" Target="media/image217.png" /><Relationship Id="rId221" Type="http://schemas.openxmlformats.org/officeDocument/2006/relationships/image" Target="media/image218.png" /><Relationship Id="rId222" Type="http://schemas.openxmlformats.org/officeDocument/2006/relationships/image" Target="media/image219.png" /><Relationship Id="rId223" Type="http://schemas.openxmlformats.org/officeDocument/2006/relationships/image" Target="media/image220.png" /><Relationship Id="rId224" Type="http://schemas.openxmlformats.org/officeDocument/2006/relationships/image" Target="media/image221.png" /><Relationship Id="rId225" Type="http://schemas.openxmlformats.org/officeDocument/2006/relationships/image" Target="media/image222.png" /><Relationship Id="rId226" Type="http://schemas.openxmlformats.org/officeDocument/2006/relationships/image" Target="media/image223.png" /><Relationship Id="rId227" Type="http://schemas.openxmlformats.org/officeDocument/2006/relationships/image" Target="media/image224.png" /><Relationship Id="rId228" Type="http://schemas.openxmlformats.org/officeDocument/2006/relationships/image" Target="media/image225.png" /><Relationship Id="rId229" Type="http://schemas.openxmlformats.org/officeDocument/2006/relationships/image" Target="media/image226.png" /><Relationship Id="rId23" Type="http://schemas.openxmlformats.org/officeDocument/2006/relationships/image" Target="media/image20.png" /><Relationship Id="rId230" Type="http://schemas.openxmlformats.org/officeDocument/2006/relationships/image" Target="media/image227.png" /><Relationship Id="rId231" Type="http://schemas.openxmlformats.org/officeDocument/2006/relationships/image" Target="media/image228.png" /><Relationship Id="rId232" Type="http://schemas.openxmlformats.org/officeDocument/2006/relationships/image" Target="media/image229.png" /><Relationship Id="rId233" Type="http://schemas.openxmlformats.org/officeDocument/2006/relationships/image" Target="media/image230.png" /><Relationship Id="rId234" Type="http://schemas.openxmlformats.org/officeDocument/2006/relationships/image" Target="media/image231.png" /><Relationship Id="rId235" Type="http://schemas.openxmlformats.org/officeDocument/2006/relationships/image" Target="media/image232.png" /><Relationship Id="rId236" Type="http://schemas.openxmlformats.org/officeDocument/2006/relationships/image" Target="media/image233.png" /><Relationship Id="rId237" Type="http://schemas.openxmlformats.org/officeDocument/2006/relationships/image" Target="media/image234.png" /><Relationship Id="rId238" Type="http://schemas.openxmlformats.org/officeDocument/2006/relationships/image" Target="media/image235.png" /><Relationship Id="rId239" Type="http://schemas.openxmlformats.org/officeDocument/2006/relationships/image" Target="media/image236.png" /><Relationship Id="rId24" Type="http://schemas.openxmlformats.org/officeDocument/2006/relationships/image" Target="media/image21.png" /><Relationship Id="rId240" Type="http://schemas.openxmlformats.org/officeDocument/2006/relationships/image" Target="media/image237.png" /><Relationship Id="rId241" Type="http://schemas.openxmlformats.org/officeDocument/2006/relationships/image" Target="media/image238.png" /><Relationship Id="rId242" Type="http://schemas.openxmlformats.org/officeDocument/2006/relationships/image" Target="media/image239.png" /><Relationship Id="rId243" Type="http://schemas.openxmlformats.org/officeDocument/2006/relationships/image" Target="media/image240.png" /><Relationship Id="rId244" Type="http://schemas.openxmlformats.org/officeDocument/2006/relationships/image" Target="media/image241.png" /><Relationship Id="rId245" Type="http://schemas.openxmlformats.org/officeDocument/2006/relationships/image" Target="media/image242.png" /><Relationship Id="rId246" Type="http://schemas.openxmlformats.org/officeDocument/2006/relationships/image" Target="media/image243.png" /><Relationship Id="rId247" Type="http://schemas.openxmlformats.org/officeDocument/2006/relationships/image" Target="media/image244.png" /><Relationship Id="rId248" Type="http://schemas.openxmlformats.org/officeDocument/2006/relationships/image" Target="media/image245.png" /><Relationship Id="rId249" Type="http://schemas.openxmlformats.org/officeDocument/2006/relationships/header" Target="header1.xml" /><Relationship Id="rId25" Type="http://schemas.openxmlformats.org/officeDocument/2006/relationships/image" Target="media/image22.png" /><Relationship Id="rId250" Type="http://schemas.openxmlformats.org/officeDocument/2006/relationships/footer" Target="footer1.xml" /><Relationship Id="rId251" Type="http://schemas.openxmlformats.org/officeDocument/2006/relationships/styles" Target="styles.xml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1.4 - Quadratic Equations and Applications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