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7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27.75pt;width:19.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27" type="#_x0000_t75" style="height:27pt;width:32.2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28" type="#_x0000_t75" style="height:27pt;width:23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29" type="#_x0000_t75" style="height:27pt;width:23.2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30" type="#_x0000_t75" style="height:27pt;width:19.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31" type="#_x0000_t75" style="height:31.5pt;width:23.25pt">
                        <v:imagedata r:id="rId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denominator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032" type="#_x0000_t75" style="height:22.5pt;width:30.75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33" type="#_x0000_t75" style="height:22.5pt;width:45.76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34" type="#_x0000_t75" style="height:22.5pt;width:45.76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35" type="#_x0000_t75" style="height:22.5pt;width:45.76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36" type="#_x0000_t75" style="height:22.5pt;width:45.76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37" type="#_x0000_t75" style="height:22.5pt;width:45.76pt">
                        <v:imagedata r:id="rId1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denominator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038" type="#_x0000_t75" style="height:40.5pt;width:47.25pt">
                  <v:imagedata r:id="rId1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039" type="#_x0000_t75" style="height:40.5pt;width:51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040" type="#_x0000_t75" style="height:40.5pt;width:51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041" type="#_x0000_t75" style="height:40.5pt;width:51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042" type="#_x0000_t75" style="height:40.5pt;width:47.2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043" type="#_x0000_t75" style="height:40.5pt;width:47.25pt">
                        <v:imagedata r:id="rId2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1"/>
                <w:sz w:val="22"/>
                <w:szCs w:val="22"/>
                <w:bdr w:val="nil"/>
                <w:rtl w:val="0"/>
              </w:rPr>
              <w:pict>
                <v:shape id="_x0000_i1044" type="#_x0000_t75" style="height:42.01pt;width:25.5pt">
                  <v:imagedata r:id="rId2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45" type="#_x0000_t75" style="height:24.75pt;width:27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46" type="#_x0000_t75" style="height:24.75pt;width:29.25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47" type="#_x0000_t75" style="height:24.75pt;width:30.75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48" type="#_x0000_t75" style="height:24.75pt;width:30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49" type="#_x0000_t75" style="height:24.75pt;width:30.75pt">
                        <v:imagedata r:id="rId2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050" type="#_x0000_t75" style="height:25.5pt;width:57.01pt">
                  <v:imagedata r:id="rId2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51" type="#_x0000_t75" style="height:22.5pt;width:39.01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52" type="#_x0000_t75" style="height:22.5pt;width:30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53" type="#_x0000_t75" style="height:24pt;width:34.5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54" type="#_x0000_t75" style="height:24pt;width:34.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55" type="#_x0000_t75" style="height:22.5pt;width:40.51pt">
                        <v:imagedata r:id="rId3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real roots of the equation by factoring.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2"/>
                <w:szCs w:val="22"/>
                <w:bdr w:val="nil"/>
                <w:rtl w:val="0"/>
              </w:rPr>
              <w:pict>
                <v:shape id="_x0000_i1056" type="#_x0000_t75" style="height:21.75pt;width:78.76pt">
                  <v:imagedata r:id="rId3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1"/>
                    </w:rPr>
                    <w:pict>
                      <v:shape id="_x0000_i1057" type="#_x0000_t75" style="height:11.25pt;width:44.26pt">
                        <v:imagedata r:id="rId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2"/>
                    </w:rPr>
                    <w:pict>
                      <v:shape id="_x0000_i1058" type="#_x0000_t75" style="height:9.75pt;width:24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1"/>
                    </w:rPr>
                    <w:pict>
                      <v:shape id="_x0000_i1059" type="#_x0000_t75" style="height:11.25pt;width:44.26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2"/>
                    </w:rPr>
                    <w:pict>
                      <v:shape id="_x0000_i1060" type="#_x0000_t75" style="height:9.75pt;width:33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1"/>
                    </w:rPr>
                    <w:pict>
                      <v:shape id="_x0000_i1061" type="#_x0000_t75" style="height:11.25pt;width:36.01pt">
                        <v:imagedata r:id="rId3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062" type="#_x0000_t75" style="height:26.25pt;width:165.77pt">
                  <v:imagedata r:id="rId3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2"/>
                    </w:rPr>
                    <w:pict>
                      <v:shape id="_x0000_i1063" type="#_x0000_t75" style="height:33.75pt;width:108.77pt">
                        <v:imagedata r:id="rId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2"/>
                    </w:rPr>
                    <w:pict>
                      <v:shape id="_x0000_i1064" type="#_x0000_t75" style="height:33.75pt;width:108.77pt">
                        <v:imagedata r:id="rId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2"/>
                    </w:rPr>
                    <w:pict>
                      <v:shape id="_x0000_i1065" type="#_x0000_t75" style="height:33.75pt;width:108.02pt">
                        <v:imagedata r:id="rId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2"/>
                    </w:rPr>
                    <w:pict>
                      <v:shape id="_x0000_i1066" type="#_x0000_t75" style="height:33.75pt;width:108.77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2"/>
                    </w:rPr>
                    <w:pict>
                      <v:shape id="_x0000_i1067" type="#_x0000_t75" style="height:33.75pt;width:108.77pt">
                        <v:imagedata r:id="rId4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068" type="#_x0000_t75" style="height:23.25pt;width:30pt">
                  <v:imagedata r:id="rId4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69" type="#_x0000_t75" style="height:24pt;width:59.25pt">
                        <v:imagedata r:id="rId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70" type="#_x0000_t75" style="height:24pt;width:45pt">
                        <v:imagedata r:id="rId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71" type="#_x0000_t75" style="height:24pt;width:45pt">
                        <v:imagedata r:id="rId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72" type="#_x0000_t75" style="height:24pt;width:54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73" type="#_x0000_t75" style="height:24pt;width:54pt">
                        <v:imagedata r:id="rId4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074" type="#_x0000_t75" style="height:26.25pt;width:43.51pt">
                  <v:imagedata r:id="rId5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9"/>
                    </w:rPr>
                    <w:pict>
                      <v:shape id="_x0000_i1075" type="#_x0000_t75" style="height:30.75pt;width:78.76pt">
                        <v:imagedata r:id="rId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9"/>
                    </w:rPr>
                    <w:pict>
                      <v:shape id="_x0000_i1076" type="#_x0000_t75" style="height:30.75pt;width:87.76pt">
                        <v:imagedata r:id="rId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9"/>
                    </w:rPr>
                    <w:pict>
                      <v:shape id="_x0000_i1077" type="#_x0000_t75" style="height:30.75pt;width:87.76pt">
                        <v:imagedata r:id="rId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9"/>
                    </w:rPr>
                    <w:pict>
                      <v:shape id="_x0000_i1078" type="#_x0000_t75" style="height:30.75pt;width:62.26pt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9"/>
                    </w:rPr>
                    <w:pict>
                      <v:shape id="_x0000_i1079" type="#_x0000_t75" style="height:30.75pt;width:78.76pt">
                        <v:imagedata r:id="rId5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denominator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080" type="#_x0000_t75" style="height:26.25pt;width:43.51pt">
                  <v:imagedata r:id="rId5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81" type="#_x0000_t75" style="height:27.75pt;width:43.51pt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82" type="#_x0000_t75" style="height:27.75pt;width:43.51pt">
                        <v:imagedata r:id="rId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83" type="#_x0000_t75" style="height:27.75pt;width:43.51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84" type="#_x0000_t75" style="height:27.75pt;width:43.51pt">
                        <v:imagedata r:id="rId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85" type="#_x0000_t75" style="height:27.75pt;width:45.01pt">
                        <v:imagedata r:id="rId6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6"/>
                <w:sz w:val="22"/>
                <w:szCs w:val="22"/>
                <w:bdr w:val="nil"/>
                <w:rtl w:val="0"/>
              </w:rPr>
              <w:pict>
                <v:shape id="_x0000_i1086" type="#_x0000_t75" style="height:47.26pt;width:94.51pt">
                  <v:imagedata r:id="rId6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87" type="#_x0000_t75" style="height:25.5pt;width:39.01pt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88" type="#_x0000_t75" style="height:24pt;width:36.01pt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89" type="#_x0000_t75" style="height:24pt;width:36.01pt">
                        <v:imagedata r:id="rId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90" type="#_x0000_t75" style="height:24pt;width:36.01pt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91" type="#_x0000_t75" style="height:24pt;width:36.01pt">
                        <v:imagedata r:id="rId6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4"/>
                <w:sz w:val="22"/>
                <w:szCs w:val="22"/>
                <w:bdr w:val="nil"/>
                <w:rtl w:val="0"/>
              </w:rPr>
              <w:pict>
                <v:shape id="_x0000_i1092" type="#_x0000_t75" style="height:24.75pt;width:117pt">
                  <v:imagedata r:id="rId6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7"/>
                    </w:rPr>
                    <w:pict>
                      <v:shape id="_x0000_i1093" type="#_x0000_t75" style="height:18.75pt;width:24.75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4" type="#_x0000_t75" style="height:19.5pt;width:25.5pt">
                        <v:imagedata r:id="rId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7"/>
                    </w:rPr>
                    <w:pict>
                      <v:shape id="_x0000_i1095" type="#_x0000_t75" style="height:18.75pt;width:30pt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7"/>
                    </w:rPr>
                    <w:pict>
                      <v:shape id="_x0000_i1096" type="#_x0000_t75" style="height:18.75pt;width:30.75pt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7" type="#_x0000_t75" style="height:19.5pt;width:26.25pt">
                        <v:imagedata r:id="rId7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8"/>
                <w:sz w:val="22"/>
                <w:szCs w:val="22"/>
                <w:bdr w:val="nil"/>
                <w:rtl w:val="0"/>
              </w:rPr>
              <w:pict>
                <v:shape id="_x0000_i1098" type="#_x0000_t75" style="height:39.01pt;width:23.25pt">
                  <v:imagedata r:id="rId7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099" type="#_x0000_t75" style="height:21.75pt;width:19.5pt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00" type="#_x0000_t75" style="height:21.75pt;width:19.5pt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01" type="#_x0000_t75" style="height:21.75pt;width:24pt">
                        <v:imagedata r:id="rId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02" type="#_x0000_t75" style="height:21.75pt;width:19.5pt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03" type="#_x0000_t75" style="height:21.75pt;width:19.5pt">
                        <v:imagedata r:id="rId7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8"/>
                <w:sz w:val="22"/>
                <w:szCs w:val="22"/>
                <w:bdr w:val="nil"/>
                <w:rtl w:val="0"/>
              </w:rPr>
              <w:pict>
                <v:shape id="_x0000_i1104" type="#_x0000_t75" style="height:39.01pt;width:40.51pt">
                  <v:imagedata r:id="rId8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05" type="#_x0000_t75" style="height:21.75pt;width:19.5pt">
                        <v:imagedata r:id="rId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06" type="#_x0000_t75" style="height:21.75pt;width:19.5pt">
                        <v:imagedata r:id="rId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07" type="#_x0000_t75" style="height:21.75pt;width:19.5pt">
                        <v:imagedata r:id="rId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08" type="#_x0000_t75" style="height:21.75pt;width:24pt">
                        <v:imagedata r:id="rId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09" type="#_x0000_t75" style="height:21.75pt;width:19.5pt">
                        <v:imagedata r:id="rId8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110" type="#_x0000_t75" style="height:26.25pt;width:93.01pt">
                  <v:imagedata r:id="rId8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11" type="#_x0000_t75" style="height:25.5pt;width:42.76pt">
                        <v:imagedata r:id="rId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12" type="#_x0000_t75" style="height:25.5pt;width:42.76pt">
                        <v:imagedata r:id="rId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13" type="#_x0000_t75" style="height:25.5pt;width:42.76pt">
                        <v:imagedata r:id="rId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14" type="#_x0000_t75" style="height:25.5pt;width:42.76pt">
                        <v:imagedata r:id="rId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15" type="#_x0000_t75" style="height:25.5pt;width:33.75pt">
                        <v:imagedata r:id="rId9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equation by using the quadratic formula.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16" type="#_x0000_t75" style="height:14.25pt;width:77.26pt">
                  <v:imagedata r:id="rId9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17" type="#_x0000_t75" style="height:24pt;width:116.27pt">
                        <v:imagedata r:id="rId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18" type="#_x0000_t75" style="height:24pt;width:116.27pt">
                        <v:imagedata r:id="rId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19" type="#_x0000_t75" style="height:24pt;width:116.27pt">
                        <v:imagedata r:id="rId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20" type="#_x0000_t75" style="height:24pt;width:116.27pt">
                        <v:imagedata r:id="rId9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21" type="#_x0000_t75" style="height:24pt;width:116.27pt">
                        <v:imagedata r:id="rId9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real roots of the equation by factoring.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22" type="#_x0000_t75" style="height:14.25pt;width:78.01pt">
                  <v:imagedata r:id="rId9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and -9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 and -9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and 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 and 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and -6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real roots of the equation by factoring.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23" type="#_x0000_t75" style="height:14.25pt;width:72.76pt">
                  <v:imagedata r:id="rId9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and 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-3 and 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and 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and 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3"/>
                <w:sz w:val="22"/>
                <w:szCs w:val="22"/>
                <w:bdr w:val="nil"/>
                <w:rtl w:val="0"/>
              </w:rPr>
              <w:pict>
                <v:shape id="_x0000_i1124" type="#_x0000_t75" style="height:33.75pt;width:132.02pt">
                  <v:imagedata r:id="rId10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25" type="#_x0000_t75" style="height:26.25pt;width:130.52pt">
                        <v:imagedata r:id="rId1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2"/>
                    </w:rPr>
                    <w:pict>
                      <v:shape id="_x0000_i1126" type="#_x0000_t75" style="height:33.75pt;width:124.52pt">
                        <v:imagedata r:id="rId1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27" type="#_x0000_t75" style="height:26.25pt;width:130.52pt">
                        <v:imagedata r:id="rId1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28" type="#_x0000_t75" style="height:26.25pt;width:130.52pt">
                        <v:imagedata r:id="rId1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29" type="#_x0000_t75" style="height:26.25pt;width:130.52pt">
                        <v:imagedata r:id="rId105" o:title=""/>
                      </v:shape>
                    </w:pict>
                  </w:r>
                  <w:r>
                    <w:rPr>
                      <w:position w:val="-14"/>
                    </w:rPr>
                    <w:pict>
                      <v:shape id="_x0000_i1130" type="#_x0000_t75" style="height:26.25pt;width:130.52pt">
                        <v:imagedata r:id="rId10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2"/>
                <w:szCs w:val="22"/>
                <w:bdr w:val="nil"/>
                <w:rtl w:val="0"/>
              </w:rPr>
              <w:pict>
                <v:shape id="_x0000_i1131" type="#_x0000_t75" style="height:21.75pt;width:101.25pt">
                  <v:imagedata r:id="rId10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32" type="#_x0000_t75" style="height:16.5pt;width:50.25pt">
                        <v:imagedata r:id="rId1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33" type="#_x0000_t75" style="height:16.5pt;width:50.25pt">
                        <v:imagedata r:id="rId1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34" type="#_x0000_t75" style="height:16.5pt;width:45.75pt">
                        <v:imagedata r:id="rId1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35" type="#_x0000_t75" style="height:16.5pt;width:45.75pt">
                        <v:imagedata r:id="rId1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36" type="#_x0000_t75" style="height:16.5pt;width:51pt">
                        <v:imagedata r:id="rId11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2"/>
                <w:szCs w:val="22"/>
                <w:bdr w:val="nil"/>
                <w:rtl w:val="0"/>
              </w:rPr>
              <w:pict>
                <v:shape id="_x0000_i1137" type="#_x0000_t75" style="height:21.75pt;width:113.27pt">
                  <v:imagedata r:id="rId1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38" type="#_x0000_t75" style="height:16.5pt;width:42.76pt">
                        <v:imagedata r:id="rId1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39" type="#_x0000_t75" style="height:16.5pt;width:39.76pt">
                        <v:imagedata r:id="rId1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40" type="#_x0000_t75" style="height:16.5pt;width:38.26pt">
                        <v:imagedata r:id="rId1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41" type="#_x0000_t75" style="height:16.5pt;width:45.01pt">
                        <v:imagedata r:id="rId1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42" type="#_x0000_t75" style="height:15pt;width:41.25pt">
                        <v:imagedata r:id="rId11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Factor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2"/>
                <w:szCs w:val="22"/>
                <w:bdr w:val="nil"/>
                <w:rtl w:val="0"/>
              </w:rPr>
              <w:pict>
                <v:shape id="_x0000_i1143" type="#_x0000_t75" style="height:10.5pt;width:102.76pt">
                  <v:imagedata r:id="rId11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44" type="#_x0000_t75" style="height:12.75pt;width:80.26pt">
                        <v:imagedata r:id="rId1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45" type="#_x0000_t75" style="height:12.75pt;width:84.76pt">
                        <v:imagedata r:id="rId1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46" type="#_x0000_t75" style="height:12.75pt;width:75.01pt">
                        <v:imagedata r:id="rId1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47" type="#_x0000_t75" style="height:12.75pt;width:79.51pt">
                        <v:imagedata r:id="rId1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48" type="#_x0000_t75" style="height:12.75pt;width:75.01pt">
                        <v:imagedata r:id="rId12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Factor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149" type="#_x0000_t75" style="height:18pt;width:36pt">
                  <v:imagedata r:id="rId12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150" type="#_x0000_t75" style="height:18pt;width:94.5pt">
                        <v:imagedata r:id="rId1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151" type="#_x0000_t75" style="height:18pt;width:94.5pt">
                        <v:imagedata r:id="rId1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152" type="#_x0000_t75" style="height:18pt;width:94.5pt">
                        <v:imagedata r:id="rId1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153" type="#_x0000_t75" style="height:18pt;width:94.5pt">
                        <v:imagedata r:id="rId1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154" type="#_x0000_t75" style="height:18pt;width:94.5pt">
                        <v:imagedata r:id="rId12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Expand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55" type="#_x0000_t75" style="height:16.5pt;width:33pt">
                  <v:imagedata r:id="rId12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56" type="#_x0000_t75" style="height:14.25pt;width:96.76pt">
                        <v:imagedata r:id="rId1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57" type="#_x0000_t75" style="height:14.25pt;width:93.76pt">
                        <v:imagedata r:id="rId1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58" type="#_x0000_t75" style="height:14.25pt;width:101.26pt">
                        <v:imagedata r:id="rId1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59" type="#_x0000_t75" style="height:14.25pt;width:99.01pt">
                        <v:imagedata r:id="rId1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60" type="#_x0000_t75" style="height:14.25pt;width:99.01pt">
                        <v:imagedata r:id="rId13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Factor out the greatest common factor from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161" type="#_x0000_t75" style="height:23.25pt;width:61.51pt">
                  <v:imagedata r:id="rId13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62" type="#_x0000_t75" style="height:23.25pt;width:60.76pt">
                        <v:imagedata r:id="rId1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63" type="#_x0000_t75" style="height:23.25pt;width:60.76pt">
                        <v:imagedata r:id="rId1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64" type="#_x0000_t75" style="height:23.25pt;width:66.76pt">
                        <v:imagedata r:id="rId1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65" type="#_x0000_t75" style="height:23.25pt;width:66.76pt">
                        <v:imagedata r:id="rId1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66" type="#_x0000_t75" style="height:25.5pt;width:65.26pt">
                        <v:imagedata r:id="rId14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Factor out the greatest common factor from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67" type="#_x0000_t75" style="height:14.25pt;width:97.51pt">
                  <v:imagedata r:id="rId14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68" type="#_x0000_t75" style="height:21.75pt;width:93.01pt">
                        <v:imagedata r:id="rId1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69" type="#_x0000_t75" style="height:21.75pt;width:92.26pt">
                        <v:imagedata r:id="rId1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70" type="#_x0000_t75" style="height:21.75pt;width:92.26pt">
                        <v:imagedata r:id="rId1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71" type="#_x0000_t75" style="height:21.75pt;width:93.01pt">
                        <v:imagedata r:id="rId1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72" type="#_x0000_t75" style="height:21.75pt;width:92.26pt">
                        <v:imagedata r:id="rId14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4"/>
                <w:sz w:val="22"/>
                <w:szCs w:val="22"/>
                <w:bdr w:val="nil"/>
                <w:rtl w:val="0"/>
              </w:rPr>
              <w:pict>
                <v:shape id="_x0000_i1173" type="#_x0000_t75" style="height:24.75pt;width:144.77pt">
                  <v:imagedata r:id="rId14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74" type="#_x0000_t75" style="height:21.75pt;width:52.51pt">
                        <v:imagedata r:id="rId1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75" type="#_x0000_t75" style="height:21.75pt;width:80.26pt">
                        <v:imagedata r:id="rId1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76" type="#_x0000_t75" style="height:21.75pt;width:27.75pt">
                        <v:imagedata r:id="rId1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77" type="#_x0000_t75" style="height:21.75pt;width:57.01pt">
                        <v:imagedata r:id="rId1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178" type="#_x0000_t75" style="height:21.75pt;width:54.76pt">
                        <v:imagedata r:id="rId15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8"/>
                <w:sz w:val="22"/>
                <w:szCs w:val="22"/>
                <w:bdr w:val="nil"/>
                <w:rtl w:val="0"/>
              </w:rPr>
              <w:pict>
                <v:shape id="_x0000_i1179" type="#_x0000_t75" style="height:18.75pt;width:69.01pt">
                  <v:imagedata r:id="rId15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80" type="#_x0000_t75" style="height:14.25pt;width:49.51pt">
                        <v:imagedata r:id="rId1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81" type="#_x0000_t75" style="height:14.25pt;width:48.76pt">
                        <v:imagedata r:id="rId1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82" type="#_x0000_t75" style="height:14.25pt;width:49.51pt">
                        <v:imagedata r:id="rId1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83" type="#_x0000_t75" style="height:14.25pt;width:49.51pt">
                        <v:imagedata r:id="rId1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84" type="#_x0000_t75" style="height:14.25pt;width:48.76pt">
                        <v:imagedata r:id="rId15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"/>
                <w:sz w:val="22"/>
                <w:szCs w:val="22"/>
                <w:bdr w:val="nil"/>
                <w:rtl w:val="0"/>
              </w:rPr>
              <w:pict>
                <v:shape id="_x0000_i1185" type="#_x0000_t75" style="height:12.75pt;width:114.02pt">
                  <v:imagedata r:id="rId1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1"/>
                    </w:rPr>
                    <w:pict>
                      <v:shape id="_x0000_i1186" type="#_x0000_t75" style="height:11pt;width:23pt">
                        <v:imagedata r:id="rId1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2"/>
                    </w:rPr>
                    <w:pict>
                      <v:shape id="_x0000_i1187" type="#_x0000_t75" style="height:9.75pt;width:21.75pt">
                        <v:imagedata r:id="rId1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1"/>
                    </w:rPr>
                    <w:pict>
                      <v:shape id="_x0000_i1188" type="#_x0000_t75" style="height:11pt;width:23pt">
                        <v:imagedata r:id="rId1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2"/>
                    </w:rPr>
                    <w:pict>
                      <v:shape id="_x0000_i1189" type="#_x0000_t75" style="height:9.75pt;width:27.75pt">
                        <v:imagedata r:id="rId1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2"/>
                    </w:rPr>
                    <w:pict>
                      <v:shape id="_x0000_i1190" type="#_x0000_t75" style="height:9.75pt;width:27.75pt">
                        <v:imagedata r:id="rId16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191" type="#_x0000_t75" style="height:22.5pt;width:145.52pt">
                  <v:imagedata r:id="rId16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92" type="#_x0000_t75" style="height:16.5pt;width:45.01pt">
                        <v:imagedata r:id="rId1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93" type="#_x0000_t75" style="height:16.5pt;width:54.01pt">
                        <v:imagedata r:id="rId1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94" type="#_x0000_t75" style="height:16.5pt;width:54.76pt">
                        <v:imagedata r:id="rId1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95" type="#_x0000_t75" style="height:16.5pt;width:48.76pt">
                        <v:imagedata r:id="rId1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96" type="#_x0000_t75" style="height:16.5pt;width:44.26pt">
                        <v:imagedata r:id="rId17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197" type="#_x0000_t75" style="height:41.26pt;width:166.52pt">
                  <v:imagedata r:id="rId17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20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2"/>
                    </w:rPr>
                    <w:pict>
                      <v:shape id="_x0000_i1198" type="#_x0000_t75" style="height:33.75pt;width:102.01pt">
                        <v:imagedata r:id="rId172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199" type="#_x0000_t75" style="height:25.5pt;width:52.51pt">
                  <v:imagedata r:id="rId17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200" type="#_x0000_t75" style="height:22.5pt;width:39.01pt">
                        <v:imagedata r:id="rId174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1"/>
                <w:sz w:val="22"/>
                <w:szCs w:val="22"/>
                <w:bdr w:val="nil"/>
                <w:rtl w:val="0"/>
              </w:rPr>
              <w:pict>
                <v:shape id="_x0000_i1201" type="#_x0000_t75" style="height:42.01pt;width:24pt">
                  <v:imagedata r:id="rId17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202" type="#_x0000_t75" style="height:23.25pt;width:22.5pt">
                        <v:imagedata r:id="rId176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denominator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203" type="#_x0000_t75" style="height:20.25pt;width:29.25pt">
                  <v:imagedata r:id="rId17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204" type="#_x0000_t75" style="height:22.5pt;width:39.76pt">
                        <v:imagedata r:id="rId178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7"/>
                <w:sz w:val="22"/>
                <w:szCs w:val="22"/>
                <w:bdr w:val="nil"/>
                <w:rtl w:val="0"/>
              </w:rPr>
              <w:pict>
                <v:shape id="_x0000_i1205" type="#_x0000_t75" style="height:27.75pt;width:19.5pt">
                  <v:imagedata r:id="rId17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7"/>
                    </w:rPr>
                    <w:pict>
                      <v:shape id="_x0000_i1206" type="#_x0000_t75" style="height:29.25pt;width:16.5pt">
                        <v:imagedata r:id="rId180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7"/>
                <w:sz w:val="22"/>
                <w:szCs w:val="22"/>
                <w:bdr w:val="nil"/>
                <w:rtl w:val="0"/>
              </w:rPr>
              <w:pict>
                <v:shape id="_x0000_i1207" type="#_x0000_t75" style="height:27.75pt;width:131.25pt">
                  <v:imagedata r:id="rId18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2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08" type="#_x0000_t75" style="height:24pt;width:130.5pt">
                        <v:imagedata r:id="rId182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209" type="#_x0000_t75" style="height:24pt;width:33.75pt">
                  <v:imagedata r:id="rId18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9"/>
                    </w:rPr>
                    <w:pict>
                      <v:shape id="_x0000_i1210" type="#_x0000_t75" style="height:30.75pt;width:61.51pt">
                        <v:imagedata r:id="rId184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211" type="#_x0000_t75" style="height:26.25pt;width:42.01pt">
                  <v:imagedata r:id="rId18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7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9"/>
                    </w:rPr>
                    <w:pict>
                      <v:shape id="_x0000_i1212" type="#_x0000_t75" style="height:30.75pt;width:86.26pt">
                        <v:imagedata r:id="rId186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denominator of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213" type="#_x0000_t75" style="height:26.25pt;width:43.51pt">
                  <v:imagedata r:id="rId18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214" type="#_x0000_t75" style="height:27.75pt;width:43.51pt">
                        <v:imagedata r:id="rId188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215" type="#_x0000_t75" style="height:31.5pt;width:84.01pt">
                  <v:imagedata r:id="rId18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16" type="#_x0000_t75" style="height:24pt;width:36.76pt">
                        <v:imagedata r:id="rId190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217" type="#_x0000_t75" style="height:25.5pt;width:98.26pt">
                  <v:imagedata r:id="rId19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218" type="#_x0000_t75" style="height:21.75pt;width:24pt">
                        <v:imagedata r:id="rId192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8"/>
                <w:sz w:val="22"/>
                <w:szCs w:val="22"/>
                <w:bdr w:val="nil"/>
                <w:rtl w:val="0"/>
              </w:rPr>
              <w:pict>
                <v:shape id="_x0000_i1219" type="#_x0000_t75" style="height:39.01pt;width:21.75pt">
                  <v:imagedata r:id="rId19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3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220" type="#_x0000_t75" style="height:21.75pt;width:19.5pt">
                        <v:imagedata r:id="rId75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221" type="#_x0000_t75" style="height:26.25pt;width:93.01pt">
                  <v:imagedata r:id="rId19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222" type="#_x0000_t75" style="height:25.5pt;width:42.76pt">
                        <v:imagedata r:id="rId195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equation by using the quadratic formula.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223" type="#_x0000_t75" style="height:14.25pt;width:77.26pt">
                  <v:imagedata r:id="rId19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24" type="#_x0000_t75" style="height:24pt;width:93.01pt">
                        <v:imagedata r:id="rId197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2"/>
                <w:szCs w:val="22"/>
                <w:bdr w:val="nil"/>
                <w:rtl w:val="0"/>
              </w:rPr>
              <w:pict>
                <v:shape id="_x0000_i1225" type="#_x0000_t75" style="height:21.75pt;width:99.01pt">
                  <v:imagedata r:id="rId19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226" type="#_x0000_t75" style="height:16.5pt;width:48.01pt">
                        <v:imagedata r:id="rId199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Factor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2"/>
                <w:szCs w:val="22"/>
                <w:bdr w:val="nil"/>
                <w:rtl w:val="0"/>
              </w:rPr>
              <w:pict>
                <v:shape id="_x0000_i1227" type="#_x0000_t75" style="height:10.5pt;width:109.52pt">
                  <v:imagedata r:id="rId20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228" type="#_x0000_t75" style="height:12.75pt;width:75.01pt">
                        <v:imagedata r:id="rId201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Factor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229" type="#_x0000_t75" style="height:14.25pt;width:33pt">
                  <v:imagedata r:id="rId20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2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230" type="#_x0000_t75" style="height:22.5pt;width:101.26pt">
                        <v:imagedata r:id="rId203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Factor out the greatest common factor from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231" type="#_x0000_t75" style="height:23.25pt;width:61.51pt">
                  <v:imagedata r:id="rId20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4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232" type="#_x0000_t75" style="height:23.25pt;width:72.76pt">
                        <v:imagedata r:id="rId205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Factor out the greatest common factor from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233" type="#_x0000_t75" style="height:14.25pt;width:97.51pt">
                  <v:imagedata r:id="rId20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234" type="#_x0000_t75" style="height:21.75pt;width:92.26pt">
                        <v:imagedata r:id="rId207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235" type="#_x0000_t75" style="height:26.25pt;width:83.26pt">
                  <v:imagedata r:id="rId20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9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36" type="#_x0000_t75" style="height:14.25pt;width:48.76pt">
                        <v:imagedata r:id="rId209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4"/>
                <w:sz w:val="22"/>
                <w:szCs w:val="22"/>
                <w:bdr w:val="nil"/>
                <w:rtl w:val="0"/>
              </w:rPr>
              <w:pict>
                <v:shape id="_x0000_i1237" type="#_x0000_t75" style="height:24.75pt;width:144.77pt">
                  <v:imagedata r:id="rId21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238" type="#_x0000_t75" style="height:21.75pt;width:52.51pt">
                        <v:imagedata r:id="rId211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"/>
              </w:rPr>
              <w:pict>
                <v:shape id="_x0000_i1239" type="#_x0000_t75" style="height:12.75pt;width:114.02pt">
                  <v:imagedata r:id="rId21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2"/>
                    </w:rPr>
                    <w:pict>
                      <v:shape id="_x0000_i1240" type="#_x0000_t75" style="height:9.75pt;width:27.75pt">
                        <v:imagedata r:id="rId213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241" type="#_x0000_t75" style="height:22.5pt;width:145.52pt">
                  <v:imagedata r:id="rId21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242" type="#_x0000_t75" style="height:16.5pt;width:58.51pt">
                        <v:imagedata r:id="rId215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real roots of the equation by factoring.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2"/>
                <w:szCs w:val="22"/>
                <w:bdr w:val="nil"/>
                <w:rtl w:val="0"/>
              </w:rPr>
              <w:pict>
                <v:shape id="_x0000_i1243" type="#_x0000_t75" style="height:21.75pt;width:76.51pt">
                  <v:imagedata r:id="rId21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1"/>
                    </w:rPr>
                    <w:pict>
                      <v:shape id="_x0000_i1244" type="#_x0000_t75" style="height:11.25pt;width:24.75pt">
                        <v:imagedata r:id="rId217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real roots of the equation by factoring.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245" type="#_x0000_t75" style="height:14.25pt;width:78.01pt">
                  <v:imagedata r:id="rId21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1"/>
                    </w:rPr>
                    <w:pict>
                      <v:shape id="_x0000_i1246" type="#_x0000_t75" style="height:11.25pt;width:24.75pt">
                        <v:imagedata r:id="rId219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20"/>
      <w:footerReference w:type="default" r:id="rId221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1.2: Precalculus Review II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image" Target="media/image199.png" /><Relationship Id="rId203" Type="http://schemas.openxmlformats.org/officeDocument/2006/relationships/image" Target="media/image200.png" /><Relationship Id="rId204" Type="http://schemas.openxmlformats.org/officeDocument/2006/relationships/image" Target="media/image201.png" /><Relationship Id="rId205" Type="http://schemas.openxmlformats.org/officeDocument/2006/relationships/image" Target="media/image202.png" /><Relationship Id="rId206" Type="http://schemas.openxmlformats.org/officeDocument/2006/relationships/image" Target="media/image203.png" /><Relationship Id="rId207" Type="http://schemas.openxmlformats.org/officeDocument/2006/relationships/image" Target="media/image204.png" /><Relationship Id="rId208" Type="http://schemas.openxmlformats.org/officeDocument/2006/relationships/image" Target="media/image205.png" /><Relationship Id="rId209" Type="http://schemas.openxmlformats.org/officeDocument/2006/relationships/image" Target="media/image206.png" /><Relationship Id="rId21" Type="http://schemas.openxmlformats.org/officeDocument/2006/relationships/image" Target="media/image18.png" /><Relationship Id="rId210" Type="http://schemas.openxmlformats.org/officeDocument/2006/relationships/image" Target="media/image207.png" /><Relationship Id="rId211" Type="http://schemas.openxmlformats.org/officeDocument/2006/relationships/image" Target="media/image208.png" /><Relationship Id="rId212" Type="http://schemas.openxmlformats.org/officeDocument/2006/relationships/image" Target="media/image209.png" /><Relationship Id="rId213" Type="http://schemas.openxmlformats.org/officeDocument/2006/relationships/image" Target="media/image210.png" /><Relationship Id="rId214" Type="http://schemas.openxmlformats.org/officeDocument/2006/relationships/image" Target="media/image211.png" /><Relationship Id="rId215" Type="http://schemas.openxmlformats.org/officeDocument/2006/relationships/image" Target="media/image212.png" /><Relationship Id="rId216" Type="http://schemas.openxmlformats.org/officeDocument/2006/relationships/image" Target="media/image213.png" /><Relationship Id="rId217" Type="http://schemas.openxmlformats.org/officeDocument/2006/relationships/image" Target="media/image214.png" /><Relationship Id="rId218" Type="http://schemas.openxmlformats.org/officeDocument/2006/relationships/image" Target="media/image215.png" /><Relationship Id="rId219" Type="http://schemas.openxmlformats.org/officeDocument/2006/relationships/image" Target="media/image216.png" /><Relationship Id="rId22" Type="http://schemas.openxmlformats.org/officeDocument/2006/relationships/image" Target="media/image19.png" /><Relationship Id="rId220" Type="http://schemas.openxmlformats.org/officeDocument/2006/relationships/header" Target="header1.xml" /><Relationship Id="rId221" Type="http://schemas.openxmlformats.org/officeDocument/2006/relationships/footer" Target="footer1.xml" /><Relationship Id="rId222" Type="http://schemas.openxmlformats.org/officeDocument/2006/relationships/styles" Target="styles.xml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1.2: Precalculus Review II</dc:title>
  <dc:creator>Natasa Hilton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GE2TONZZGE3TANBW</vt:lpwstr>
  </property>
</Properties>
</file>